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72C09" w14:textId="7D3975E6" w:rsidR="002E5D66" w:rsidRPr="00D953D0" w:rsidRDefault="00F53BA4" w:rsidP="00F53BA4">
      <w:pPr>
        <w:suppressAutoHyphens w:val="0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 Narrow" w:eastAsia="Times New Roman" w:hAnsi="Arial Narrow" w:cs="Arial Narrow"/>
          <w:iCs/>
          <w:lang w:eastAsia="pl-PL"/>
        </w:rPr>
        <w:tab/>
      </w:r>
      <w:r>
        <w:rPr>
          <w:rFonts w:ascii="Arial Narrow" w:eastAsia="Times New Roman" w:hAnsi="Arial Narrow" w:cs="Arial Narrow"/>
          <w:iCs/>
          <w:lang w:eastAsia="pl-PL"/>
        </w:rPr>
        <w:tab/>
      </w:r>
      <w:r>
        <w:rPr>
          <w:rFonts w:ascii="Arial Narrow" w:eastAsia="Times New Roman" w:hAnsi="Arial Narrow" w:cs="Arial Narrow"/>
          <w:iCs/>
          <w:lang w:eastAsia="pl-PL"/>
        </w:rPr>
        <w:tab/>
      </w:r>
      <w:r>
        <w:rPr>
          <w:rFonts w:ascii="Arial Narrow" w:eastAsia="Times New Roman" w:hAnsi="Arial Narrow" w:cs="Arial Narrow"/>
          <w:iCs/>
          <w:lang w:eastAsia="pl-PL"/>
        </w:rPr>
        <w:tab/>
      </w:r>
      <w:r>
        <w:rPr>
          <w:rFonts w:ascii="Arial Narrow" w:eastAsia="Times New Roman" w:hAnsi="Arial Narrow" w:cs="Arial Narrow"/>
          <w:iCs/>
          <w:lang w:eastAsia="pl-PL"/>
        </w:rPr>
        <w:tab/>
      </w:r>
      <w:r>
        <w:rPr>
          <w:rFonts w:ascii="Arial Narrow" w:eastAsia="Times New Roman" w:hAnsi="Arial Narrow" w:cs="Arial Narrow"/>
          <w:iCs/>
          <w:lang w:eastAsia="pl-PL"/>
        </w:rPr>
        <w:tab/>
      </w:r>
      <w:r>
        <w:rPr>
          <w:rFonts w:ascii="Arial Narrow" w:eastAsia="Times New Roman" w:hAnsi="Arial Narrow" w:cs="Arial Narrow"/>
          <w:iCs/>
          <w:lang w:eastAsia="pl-PL"/>
        </w:rPr>
        <w:tab/>
      </w:r>
      <w:r>
        <w:rPr>
          <w:rFonts w:ascii="Arial Narrow" w:eastAsia="Times New Roman" w:hAnsi="Arial Narrow" w:cs="Arial Narrow"/>
          <w:iCs/>
          <w:lang w:eastAsia="pl-PL"/>
        </w:rPr>
        <w:tab/>
      </w:r>
      <w:r w:rsidR="002E5D66" w:rsidRPr="00D953D0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załącznik nr 1 – </w:t>
      </w:r>
      <w:r w:rsidRPr="00D953D0">
        <w:rPr>
          <w:rFonts w:ascii="Arial" w:eastAsia="Times New Roman" w:hAnsi="Arial" w:cs="Arial"/>
          <w:iCs/>
          <w:sz w:val="24"/>
          <w:szCs w:val="24"/>
          <w:lang w:eastAsia="pl-PL"/>
        </w:rPr>
        <w:t>formularz</w:t>
      </w:r>
      <w:r w:rsidR="002E5D66" w:rsidRPr="00D953D0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oferty</w:t>
      </w:r>
    </w:p>
    <w:p w14:paraId="00610D3F" w14:textId="77777777" w:rsidR="002E5D66" w:rsidRPr="00D953D0" w:rsidRDefault="002E5D66" w:rsidP="002E5D66">
      <w:pPr>
        <w:tabs>
          <w:tab w:val="left" w:pos="142"/>
        </w:tabs>
        <w:ind w:right="-828"/>
        <w:rPr>
          <w:rFonts w:ascii="Arial" w:hAnsi="Arial" w:cs="Arial"/>
          <w:sz w:val="24"/>
          <w:szCs w:val="24"/>
        </w:rPr>
      </w:pPr>
    </w:p>
    <w:p w14:paraId="2645D14D" w14:textId="11F38579" w:rsidR="002E5D66" w:rsidRPr="00D953D0" w:rsidRDefault="002E5D66" w:rsidP="002E5D66">
      <w:pPr>
        <w:tabs>
          <w:tab w:val="left" w:pos="5812"/>
        </w:tabs>
        <w:spacing w:after="0"/>
        <w:ind w:left="5672" w:firstLine="709"/>
        <w:rPr>
          <w:rFonts w:ascii="Arial" w:hAnsi="Arial" w:cs="Arial"/>
          <w:sz w:val="24"/>
          <w:szCs w:val="24"/>
        </w:rPr>
      </w:pPr>
      <w:r w:rsidRPr="00D953D0">
        <w:rPr>
          <w:rFonts w:ascii="Arial" w:hAnsi="Arial" w:cs="Arial"/>
          <w:sz w:val="24"/>
          <w:szCs w:val="24"/>
        </w:rPr>
        <w:t>……………………………</w:t>
      </w:r>
    </w:p>
    <w:p w14:paraId="5F7B3F47" w14:textId="1FAB0D9B" w:rsidR="002E5D66" w:rsidRPr="00D953D0" w:rsidRDefault="002E5D66" w:rsidP="002E5D66">
      <w:pPr>
        <w:tabs>
          <w:tab w:val="left" w:pos="5812"/>
        </w:tabs>
        <w:spacing w:after="0"/>
        <w:ind w:left="2836" w:firstLine="709"/>
        <w:rPr>
          <w:rFonts w:ascii="Arial" w:eastAsia="Arial Narrow" w:hAnsi="Arial" w:cs="Arial"/>
          <w:sz w:val="24"/>
          <w:szCs w:val="24"/>
          <w:lang w:eastAsia="pl-PL"/>
        </w:rPr>
      </w:pPr>
      <w:r w:rsidRPr="00D953D0">
        <w:rPr>
          <w:rFonts w:ascii="Arial" w:hAnsi="Arial" w:cs="Arial"/>
          <w:sz w:val="24"/>
          <w:szCs w:val="24"/>
        </w:rPr>
        <w:tab/>
      </w:r>
      <w:r w:rsidRPr="00D953D0">
        <w:rPr>
          <w:rFonts w:ascii="Arial" w:hAnsi="Arial" w:cs="Arial"/>
          <w:sz w:val="24"/>
          <w:szCs w:val="24"/>
        </w:rPr>
        <w:tab/>
        <w:t>(miejscowość, data)</w:t>
      </w:r>
    </w:p>
    <w:p w14:paraId="163779E3" w14:textId="77777777" w:rsidR="002E5D66" w:rsidRPr="00D953D0" w:rsidRDefault="002E5D66" w:rsidP="002E5D66">
      <w:pPr>
        <w:tabs>
          <w:tab w:val="left" w:pos="5812"/>
        </w:tabs>
        <w:suppressAutoHyphens w:val="0"/>
        <w:spacing w:after="0" w:line="360" w:lineRule="auto"/>
        <w:ind w:right="-828"/>
        <w:rPr>
          <w:rFonts w:ascii="Arial" w:eastAsia="Arial Narrow" w:hAnsi="Arial" w:cs="Arial"/>
          <w:sz w:val="24"/>
          <w:szCs w:val="24"/>
          <w:lang w:eastAsia="pl-PL"/>
        </w:rPr>
      </w:pPr>
      <w:r w:rsidRPr="00D953D0">
        <w:rPr>
          <w:rFonts w:ascii="Arial" w:eastAsia="Arial Narrow" w:hAnsi="Arial" w:cs="Arial"/>
          <w:sz w:val="24"/>
          <w:szCs w:val="24"/>
          <w:lang w:eastAsia="pl-PL"/>
        </w:rPr>
        <w:t xml:space="preserve">     ……………………………………………</w:t>
      </w:r>
    </w:p>
    <w:p w14:paraId="694BACF0" w14:textId="77777777" w:rsidR="002E5D66" w:rsidRPr="00D953D0" w:rsidRDefault="002E5D66" w:rsidP="002E5D66">
      <w:pPr>
        <w:tabs>
          <w:tab w:val="left" w:pos="5812"/>
        </w:tabs>
        <w:suppressAutoHyphens w:val="0"/>
        <w:spacing w:after="0" w:line="360" w:lineRule="auto"/>
        <w:ind w:right="-288"/>
        <w:rPr>
          <w:rFonts w:ascii="Arial" w:eastAsia="Arial Narrow" w:hAnsi="Arial" w:cs="Arial"/>
          <w:sz w:val="24"/>
          <w:szCs w:val="24"/>
          <w:lang w:eastAsia="pl-PL"/>
        </w:rPr>
      </w:pPr>
      <w:r w:rsidRPr="00D953D0">
        <w:rPr>
          <w:rFonts w:ascii="Arial" w:eastAsia="Arial Narrow" w:hAnsi="Arial" w:cs="Arial"/>
          <w:sz w:val="24"/>
          <w:szCs w:val="24"/>
          <w:lang w:eastAsia="pl-PL"/>
        </w:rPr>
        <w:t xml:space="preserve">    </w:t>
      </w:r>
      <w:r w:rsidRPr="00D953D0">
        <w:rPr>
          <w:rFonts w:ascii="Arial" w:eastAsia="Times New Roman" w:hAnsi="Arial" w:cs="Arial"/>
          <w:sz w:val="24"/>
          <w:szCs w:val="24"/>
          <w:lang w:eastAsia="pl-PL"/>
        </w:rPr>
        <w:t>(pieczątka wykonawcy, nazwa, adres)</w:t>
      </w:r>
    </w:p>
    <w:p w14:paraId="17366B3A" w14:textId="77777777" w:rsidR="002E5D66" w:rsidRPr="00D953D0" w:rsidRDefault="002E5D66" w:rsidP="002E5D66">
      <w:pPr>
        <w:tabs>
          <w:tab w:val="left" w:pos="5812"/>
        </w:tabs>
        <w:suppressAutoHyphens w:val="0"/>
        <w:spacing w:after="0" w:line="360" w:lineRule="auto"/>
        <w:ind w:right="-288"/>
        <w:jc w:val="both"/>
        <w:rPr>
          <w:rFonts w:ascii="Arial" w:eastAsia="Arial Narrow" w:hAnsi="Arial" w:cs="Arial"/>
          <w:sz w:val="24"/>
          <w:szCs w:val="24"/>
          <w:lang w:eastAsia="pl-PL"/>
        </w:rPr>
      </w:pPr>
      <w:r w:rsidRPr="00D953D0">
        <w:rPr>
          <w:rFonts w:ascii="Arial" w:eastAsia="Arial Narrow" w:hAnsi="Arial" w:cs="Arial"/>
          <w:sz w:val="24"/>
          <w:szCs w:val="24"/>
          <w:lang w:eastAsia="pl-PL"/>
        </w:rPr>
        <w:t xml:space="preserve">    </w:t>
      </w:r>
      <w:r w:rsidRPr="00D953D0">
        <w:rPr>
          <w:rFonts w:ascii="Arial" w:eastAsia="Times New Roman" w:hAnsi="Arial" w:cs="Arial"/>
          <w:sz w:val="24"/>
          <w:szCs w:val="24"/>
          <w:lang w:eastAsia="pl-PL"/>
        </w:rPr>
        <w:t>tel.........................fax............................</w:t>
      </w:r>
    </w:p>
    <w:p w14:paraId="5A66E44E" w14:textId="55470FCB" w:rsidR="002E5D66" w:rsidRPr="00D953D0" w:rsidRDefault="002E5D66" w:rsidP="00EC6A7D">
      <w:pPr>
        <w:tabs>
          <w:tab w:val="left" w:pos="5812"/>
        </w:tabs>
        <w:suppressAutoHyphens w:val="0"/>
        <w:spacing w:after="0" w:line="360" w:lineRule="auto"/>
        <w:ind w:right="-288"/>
        <w:jc w:val="both"/>
        <w:rPr>
          <w:rFonts w:ascii="Arial" w:eastAsia="Arial Narrow" w:hAnsi="Arial" w:cs="Arial"/>
          <w:sz w:val="24"/>
          <w:szCs w:val="24"/>
          <w:lang w:eastAsia="pl-PL"/>
        </w:rPr>
      </w:pPr>
      <w:r w:rsidRPr="00D953D0">
        <w:rPr>
          <w:rFonts w:ascii="Arial" w:eastAsia="Arial Narrow" w:hAnsi="Arial" w:cs="Arial"/>
          <w:sz w:val="24"/>
          <w:szCs w:val="24"/>
          <w:lang w:eastAsia="pl-PL"/>
        </w:rPr>
        <w:t xml:space="preserve">    </w:t>
      </w:r>
      <w:r w:rsidRPr="00D953D0">
        <w:rPr>
          <w:rFonts w:ascii="Arial" w:eastAsia="Times New Roman" w:hAnsi="Arial" w:cs="Arial"/>
          <w:sz w:val="24"/>
          <w:szCs w:val="24"/>
          <w:lang w:eastAsia="pl-PL"/>
        </w:rPr>
        <w:t>ul...........................................................</w:t>
      </w:r>
      <w:r w:rsidRPr="00D953D0">
        <w:rPr>
          <w:rFonts w:ascii="Arial" w:hAnsi="Arial" w:cs="Arial"/>
          <w:sz w:val="24"/>
          <w:szCs w:val="24"/>
        </w:rPr>
        <w:tab/>
      </w:r>
      <w:r w:rsidRPr="00D953D0">
        <w:rPr>
          <w:rFonts w:ascii="Arial" w:hAnsi="Arial" w:cs="Arial"/>
          <w:sz w:val="24"/>
          <w:szCs w:val="24"/>
        </w:rPr>
        <w:tab/>
      </w:r>
      <w:r w:rsidRPr="00D953D0">
        <w:rPr>
          <w:rFonts w:ascii="Arial" w:hAnsi="Arial" w:cs="Arial"/>
          <w:sz w:val="24"/>
          <w:szCs w:val="24"/>
        </w:rPr>
        <w:tab/>
      </w:r>
      <w:r w:rsidRPr="00D953D0">
        <w:rPr>
          <w:rFonts w:ascii="Arial" w:hAnsi="Arial" w:cs="Arial"/>
          <w:sz w:val="24"/>
          <w:szCs w:val="24"/>
        </w:rPr>
        <w:tab/>
      </w:r>
      <w:r w:rsidRPr="00D953D0">
        <w:rPr>
          <w:rFonts w:ascii="Arial" w:hAnsi="Arial" w:cs="Arial"/>
          <w:sz w:val="24"/>
          <w:szCs w:val="24"/>
        </w:rPr>
        <w:tab/>
      </w:r>
      <w:r w:rsidRPr="00D953D0">
        <w:rPr>
          <w:rFonts w:ascii="Arial" w:hAnsi="Arial" w:cs="Arial"/>
          <w:sz w:val="24"/>
          <w:szCs w:val="24"/>
        </w:rPr>
        <w:tab/>
      </w:r>
    </w:p>
    <w:p w14:paraId="38517674" w14:textId="77777777" w:rsidR="002E5D66" w:rsidRPr="00D953D0" w:rsidRDefault="002E5D66" w:rsidP="00C11944">
      <w:pPr>
        <w:tabs>
          <w:tab w:val="left" w:pos="5812"/>
        </w:tabs>
        <w:spacing w:after="0"/>
        <w:ind w:left="4248" w:right="-288" w:firstLine="708"/>
        <w:jc w:val="both"/>
        <w:rPr>
          <w:rFonts w:ascii="Arial" w:hAnsi="Arial" w:cs="Arial"/>
          <w:b/>
          <w:sz w:val="24"/>
          <w:szCs w:val="24"/>
        </w:rPr>
      </w:pPr>
      <w:r w:rsidRPr="00D953D0">
        <w:rPr>
          <w:rFonts w:ascii="Arial" w:hAnsi="Arial" w:cs="Arial"/>
          <w:b/>
          <w:sz w:val="24"/>
          <w:szCs w:val="24"/>
        </w:rPr>
        <w:tab/>
        <w:t xml:space="preserve">Regionalny Ośrodek </w:t>
      </w:r>
    </w:p>
    <w:p w14:paraId="283A0C1F" w14:textId="77777777" w:rsidR="002E5D66" w:rsidRPr="00D953D0" w:rsidRDefault="002E5D66" w:rsidP="00C11944">
      <w:pPr>
        <w:tabs>
          <w:tab w:val="left" w:pos="5812"/>
        </w:tabs>
        <w:spacing w:after="0"/>
        <w:ind w:left="4248" w:right="-288" w:firstLine="708"/>
        <w:jc w:val="both"/>
        <w:rPr>
          <w:rFonts w:ascii="Arial" w:hAnsi="Arial" w:cs="Arial"/>
          <w:b/>
          <w:sz w:val="24"/>
          <w:szCs w:val="24"/>
        </w:rPr>
      </w:pPr>
      <w:r w:rsidRPr="00D953D0">
        <w:rPr>
          <w:rFonts w:ascii="Arial" w:hAnsi="Arial" w:cs="Arial"/>
          <w:b/>
          <w:sz w:val="24"/>
          <w:szCs w:val="24"/>
        </w:rPr>
        <w:tab/>
        <w:t xml:space="preserve">Polityki Społecznej </w:t>
      </w:r>
    </w:p>
    <w:p w14:paraId="55EFBBC8" w14:textId="77777777" w:rsidR="002E5D66" w:rsidRPr="00D953D0" w:rsidRDefault="002E5D66" w:rsidP="00C11944">
      <w:pPr>
        <w:tabs>
          <w:tab w:val="left" w:pos="5812"/>
        </w:tabs>
        <w:spacing w:after="0"/>
        <w:ind w:left="4248" w:right="-288" w:firstLine="708"/>
        <w:jc w:val="both"/>
        <w:rPr>
          <w:rFonts w:ascii="Arial" w:hAnsi="Arial" w:cs="Arial"/>
          <w:b/>
          <w:sz w:val="24"/>
          <w:szCs w:val="24"/>
        </w:rPr>
      </w:pPr>
      <w:r w:rsidRPr="00D953D0">
        <w:rPr>
          <w:rFonts w:ascii="Arial" w:hAnsi="Arial" w:cs="Arial"/>
          <w:b/>
          <w:sz w:val="24"/>
          <w:szCs w:val="24"/>
        </w:rPr>
        <w:tab/>
        <w:t>w Zielonej Górze</w:t>
      </w:r>
    </w:p>
    <w:p w14:paraId="6903BC2C" w14:textId="77777777" w:rsidR="002E5D66" w:rsidRPr="00D953D0" w:rsidRDefault="002E5D66" w:rsidP="00C11944">
      <w:pPr>
        <w:tabs>
          <w:tab w:val="left" w:pos="5812"/>
        </w:tabs>
        <w:spacing w:after="0"/>
        <w:ind w:left="4248" w:right="-288" w:firstLine="708"/>
        <w:rPr>
          <w:rFonts w:ascii="Arial" w:hAnsi="Arial" w:cs="Arial"/>
          <w:b/>
          <w:sz w:val="24"/>
          <w:szCs w:val="24"/>
        </w:rPr>
      </w:pPr>
      <w:r w:rsidRPr="00D953D0">
        <w:rPr>
          <w:rFonts w:ascii="Arial" w:hAnsi="Arial" w:cs="Arial"/>
          <w:b/>
          <w:sz w:val="24"/>
          <w:szCs w:val="24"/>
        </w:rPr>
        <w:tab/>
        <w:t>Al. Niepodległości 36</w:t>
      </w:r>
    </w:p>
    <w:p w14:paraId="52DBDE5A" w14:textId="150F3E5B" w:rsidR="002E5D66" w:rsidRPr="00D953D0" w:rsidRDefault="002E5D66" w:rsidP="00C11944">
      <w:pPr>
        <w:tabs>
          <w:tab w:val="left" w:pos="5812"/>
        </w:tabs>
        <w:spacing w:after="0"/>
        <w:ind w:left="4248" w:right="-288" w:firstLine="708"/>
        <w:rPr>
          <w:rFonts w:ascii="Arial" w:hAnsi="Arial" w:cs="Arial"/>
          <w:b/>
          <w:i/>
          <w:sz w:val="24"/>
          <w:szCs w:val="24"/>
        </w:rPr>
      </w:pPr>
      <w:r w:rsidRPr="00D953D0">
        <w:rPr>
          <w:rFonts w:ascii="Arial" w:hAnsi="Arial" w:cs="Arial"/>
          <w:b/>
          <w:sz w:val="24"/>
          <w:szCs w:val="24"/>
        </w:rPr>
        <w:tab/>
        <w:t>65-042 Zielona Góra</w:t>
      </w:r>
    </w:p>
    <w:p w14:paraId="57EDFCAF" w14:textId="77777777" w:rsidR="002E5D66" w:rsidRPr="00D953D0" w:rsidRDefault="002E5D66" w:rsidP="002E5D66">
      <w:pPr>
        <w:tabs>
          <w:tab w:val="left" w:pos="5812"/>
        </w:tabs>
        <w:ind w:right="-288"/>
        <w:rPr>
          <w:rFonts w:ascii="Arial Narrow" w:hAnsi="Arial Narrow" w:cs="Arial Narrow"/>
          <w:b/>
          <w:bCs/>
        </w:rPr>
      </w:pPr>
      <w:r w:rsidRPr="00D953D0">
        <w:rPr>
          <w:rFonts w:ascii="Arial Narrow" w:hAnsi="Arial Narrow" w:cs="Arial Narrow"/>
        </w:rPr>
        <w:tab/>
      </w:r>
    </w:p>
    <w:p w14:paraId="6003A52E" w14:textId="77777777" w:rsidR="002E5D66" w:rsidRPr="00D953D0" w:rsidRDefault="002E5D66" w:rsidP="002E5D66">
      <w:pPr>
        <w:tabs>
          <w:tab w:val="left" w:pos="5812"/>
        </w:tabs>
        <w:spacing w:after="0" w:line="360" w:lineRule="auto"/>
        <w:ind w:right="-288"/>
        <w:jc w:val="center"/>
        <w:rPr>
          <w:rFonts w:ascii="Arial" w:hAnsi="Arial" w:cs="Arial"/>
          <w:sz w:val="24"/>
          <w:szCs w:val="24"/>
        </w:rPr>
      </w:pPr>
      <w:r w:rsidRPr="00D953D0">
        <w:rPr>
          <w:rFonts w:ascii="Arial" w:hAnsi="Arial" w:cs="Arial"/>
          <w:b/>
          <w:bCs/>
          <w:sz w:val="24"/>
          <w:szCs w:val="24"/>
        </w:rPr>
        <w:t>OFERTA</w:t>
      </w:r>
    </w:p>
    <w:p w14:paraId="06E4CD3A" w14:textId="77777777" w:rsidR="002E5D66" w:rsidRPr="00D953D0" w:rsidRDefault="002E5D66" w:rsidP="002E5D66">
      <w:pPr>
        <w:tabs>
          <w:tab w:val="left" w:pos="5812"/>
        </w:tabs>
        <w:spacing w:after="0" w:line="360" w:lineRule="auto"/>
        <w:ind w:right="-288"/>
        <w:jc w:val="center"/>
        <w:rPr>
          <w:rFonts w:ascii="Arial" w:hAnsi="Arial" w:cs="Arial"/>
          <w:sz w:val="24"/>
          <w:szCs w:val="24"/>
        </w:rPr>
      </w:pPr>
      <w:r w:rsidRPr="00D953D0">
        <w:rPr>
          <w:rFonts w:ascii="Arial" w:hAnsi="Arial" w:cs="Arial"/>
          <w:sz w:val="24"/>
          <w:szCs w:val="24"/>
        </w:rPr>
        <w:t>odpowiadając na zapytanie ofertowe na zadanie pn.:</w:t>
      </w:r>
    </w:p>
    <w:p w14:paraId="651C4848" w14:textId="36E44536" w:rsidR="002E5D66" w:rsidRPr="00D953D0" w:rsidRDefault="002E5D66" w:rsidP="00EC6A7D">
      <w:pPr>
        <w:tabs>
          <w:tab w:val="left" w:pos="5812"/>
        </w:tabs>
        <w:spacing w:after="0" w:line="360" w:lineRule="auto"/>
        <w:ind w:right="-288"/>
        <w:jc w:val="center"/>
        <w:rPr>
          <w:rFonts w:ascii="Arial" w:hAnsi="Arial" w:cs="Arial"/>
          <w:b/>
          <w:bCs/>
          <w:sz w:val="24"/>
          <w:szCs w:val="24"/>
        </w:rPr>
      </w:pPr>
      <w:r w:rsidRPr="00D953D0">
        <w:rPr>
          <w:rFonts w:ascii="Arial" w:hAnsi="Arial" w:cs="Arial"/>
          <w:b/>
          <w:bCs/>
          <w:iCs/>
          <w:sz w:val="24"/>
          <w:szCs w:val="24"/>
        </w:rPr>
        <w:t xml:space="preserve">zapewnienie sali szkoleniowej wraz z poczęstunkiem dla 15 osób na potrzeby spotkania sieci </w:t>
      </w:r>
      <w:r w:rsidR="00D953D0" w:rsidRPr="00D953D0">
        <w:rPr>
          <w:rFonts w:ascii="Arial" w:hAnsi="Arial" w:cs="Arial"/>
          <w:b/>
          <w:bCs/>
          <w:iCs/>
          <w:sz w:val="24"/>
          <w:szCs w:val="24"/>
        </w:rPr>
        <w:t xml:space="preserve">współpracy OWES </w:t>
      </w:r>
      <w:r w:rsidRPr="00D953D0">
        <w:rPr>
          <w:rFonts w:ascii="Arial" w:hAnsi="Arial" w:cs="Arial"/>
          <w:b/>
          <w:bCs/>
          <w:iCs/>
          <w:sz w:val="24"/>
          <w:szCs w:val="24"/>
        </w:rPr>
        <w:t xml:space="preserve">w </w:t>
      </w:r>
      <w:r w:rsidR="00F53BA4" w:rsidRPr="00D953D0">
        <w:rPr>
          <w:rFonts w:ascii="Arial" w:hAnsi="Arial" w:cs="Arial"/>
          <w:b/>
          <w:bCs/>
          <w:iCs/>
          <w:sz w:val="24"/>
          <w:szCs w:val="24"/>
        </w:rPr>
        <w:t>Zielonej Górze</w:t>
      </w:r>
    </w:p>
    <w:p w14:paraId="749681EE" w14:textId="123E9B91" w:rsidR="002E5D66" w:rsidRPr="00D953D0" w:rsidRDefault="002E5D66">
      <w:pPr>
        <w:numPr>
          <w:ilvl w:val="0"/>
          <w:numId w:val="1"/>
        </w:numPr>
        <w:tabs>
          <w:tab w:val="left" w:pos="284"/>
          <w:tab w:val="left" w:pos="5812"/>
        </w:tabs>
        <w:suppressAutoHyphens w:val="0"/>
        <w:autoSpaceDN w:val="0"/>
        <w:spacing w:after="0" w:line="360" w:lineRule="auto"/>
        <w:ind w:left="0" w:firstLine="0"/>
        <w:rPr>
          <w:rFonts w:ascii="Arial" w:hAnsi="Arial" w:cs="Arial"/>
          <w:sz w:val="24"/>
          <w:szCs w:val="24"/>
        </w:rPr>
      </w:pPr>
      <w:r w:rsidRPr="00D953D0">
        <w:rPr>
          <w:rFonts w:ascii="Arial" w:hAnsi="Arial" w:cs="Arial"/>
          <w:sz w:val="24"/>
          <w:szCs w:val="24"/>
        </w:rPr>
        <w:t>Oferuję wykonanie usługi/</w:t>
      </w:r>
      <w:r w:rsidRPr="00D953D0">
        <w:rPr>
          <w:rFonts w:ascii="Arial" w:hAnsi="Arial" w:cs="Arial"/>
          <w:strike/>
          <w:sz w:val="24"/>
          <w:szCs w:val="24"/>
        </w:rPr>
        <w:t>dostawy/roboty budowlanej</w:t>
      </w:r>
      <w:r w:rsidRPr="00D953D0">
        <w:rPr>
          <w:rFonts w:ascii="Arial" w:hAnsi="Arial" w:cs="Arial"/>
          <w:sz w:val="24"/>
          <w:szCs w:val="24"/>
          <w:vertAlign w:val="superscript"/>
        </w:rPr>
        <w:t>*</w:t>
      </w:r>
      <w:r w:rsidRPr="00D953D0">
        <w:rPr>
          <w:rFonts w:ascii="Arial" w:hAnsi="Arial" w:cs="Arial"/>
          <w:sz w:val="24"/>
          <w:szCs w:val="24"/>
        </w:rPr>
        <w:t xml:space="preserve"> będącej przedmiotem zamówienia, zgodnie z wymogami opisu przedmiotu zamówienia, za kwotę w wysokości:</w:t>
      </w:r>
    </w:p>
    <w:p w14:paraId="4D03857D" w14:textId="77777777" w:rsidR="002E5D66" w:rsidRPr="00D953D0" w:rsidRDefault="002E5D66" w:rsidP="00F53BA4">
      <w:pPr>
        <w:tabs>
          <w:tab w:val="left" w:pos="284"/>
        </w:tabs>
        <w:suppressAutoHyphens w:val="0"/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D953D0">
        <w:rPr>
          <w:rFonts w:ascii="Arial" w:hAnsi="Arial" w:cs="Arial"/>
          <w:sz w:val="24"/>
          <w:szCs w:val="24"/>
        </w:rPr>
        <w:t>netto..................................zł, (słownie: .....................................................................),</w:t>
      </w:r>
    </w:p>
    <w:p w14:paraId="1B24FA55" w14:textId="106C8667" w:rsidR="002E5D66" w:rsidRPr="00D953D0" w:rsidRDefault="002E5D66" w:rsidP="00F53BA4">
      <w:pPr>
        <w:tabs>
          <w:tab w:val="left" w:pos="284"/>
        </w:tabs>
        <w:suppressAutoHyphens w:val="0"/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D953D0">
        <w:rPr>
          <w:rFonts w:ascii="Arial" w:hAnsi="Arial" w:cs="Arial"/>
          <w:sz w:val="24"/>
          <w:szCs w:val="24"/>
        </w:rPr>
        <w:t>podatek Vat ⃰................. tj................................zł, (słownie:........................................),</w:t>
      </w:r>
    </w:p>
    <w:p w14:paraId="74A45442" w14:textId="77777777" w:rsidR="002E5D66" w:rsidRPr="003A340A" w:rsidRDefault="002E5D66" w:rsidP="00F53BA4">
      <w:pPr>
        <w:tabs>
          <w:tab w:val="left" w:pos="284"/>
        </w:tabs>
        <w:suppressAutoHyphens w:val="0"/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D953D0">
        <w:rPr>
          <w:rFonts w:ascii="Arial" w:hAnsi="Arial" w:cs="Arial"/>
          <w:sz w:val="24"/>
          <w:szCs w:val="24"/>
        </w:rPr>
        <w:t>brutto</w:t>
      </w:r>
      <w:r w:rsidRPr="003A340A">
        <w:rPr>
          <w:rFonts w:ascii="Arial" w:hAnsi="Arial" w:cs="Arial"/>
          <w:sz w:val="24"/>
          <w:szCs w:val="24"/>
        </w:rPr>
        <w:t>:.............................zł,(słownie:..........................................................................).</w:t>
      </w:r>
    </w:p>
    <w:p w14:paraId="5F416FD2" w14:textId="638A1751" w:rsidR="002E5D66" w:rsidRPr="003A340A" w:rsidRDefault="002E5D66" w:rsidP="00F53BA4">
      <w:pPr>
        <w:tabs>
          <w:tab w:val="left" w:pos="284"/>
        </w:tabs>
        <w:suppressAutoHyphens w:val="0"/>
        <w:spacing w:before="240"/>
        <w:rPr>
          <w:rFonts w:ascii="Arial" w:hAnsi="Arial" w:cs="Arial"/>
          <w:sz w:val="24"/>
          <w:szCs w:val="24"/>
        </w:rPr>
      </w:pPr>
      <w:r w:rsidRPr="003A340A">
        <w:rPr>
          <w:rFonts w:ascii="Arial" w:hAnsi="Arial" w:cs="Arial"/>
          <w:sz w:val="24"/>
          <w:szCs w:val="24"/>
        </w:rPr>
        <w:t>⃰ jestem zwolniony z Vat na podstawie ……………………………………………………</w:t>
      </w:r>
    </w:p>
    <w:p w14:paraId="146581B7" w14:textId="67722A11" w:rsidR="002E5D66" w:rsidRPr="003A340A" w:rsidRDefault="002E5D66" w:rsidP="00F53BA4">
      <w:pPr>
        <w:pStyle w:val="Akapitzlist"/>
        <w:numPr>
          <w:ilvl w:val="0"/>
          <w:numId w:val="1"/>
        </w:numPr>
        <w:tabs>
          <w:tab w:val="clear" w:pos="0"/>
          <w:tab w:val="left" w:pos="284"/>
        </w:tabs>
        <w:suppressAutoHyphens/>
        <w:autoSpaceDN w:val="0"/>
        <w:spacing w:after="0" w:line="360" w:lineRule="auto"/>
        <w:ind w:left="0" w:firstLine="0"/>
        <w:contextualSpacing w:val="0"/>
        <w:rPr>
          <w:rFonts w:ascii="Arial Narrow" w:hAnsi="Arial Narrow" w:cs="Arial Narrow"/>
          <w:b/>
          <w:bCs/>
        </w:rPr>
      </w:pPr>
      <w:r w:rsidRPr="003A340A">
        <w:rPr>
          <w:rFonts w:ascii="Arial" w:hAnsi="Arial" w:cs="Arial"/>
          <w:b/>
          <w:bCs/>
          <w:sz w:val="24"/>
          <w:szCs w:val="24"/>
        </w:rPr>
        <w:t xml:space="preserve">Termin realizacji: </w:t>
      </w:r>
      <w:r w:rsidR="00B205BE">
        <w:rPr>
          <w:rFonts w:ascii="Arial" w:eastAsia="Times New Roman" w:hAnsi="Arial" w:cs="Arial"/>
          <w:kern w:val="0"/>
          <w:sz w:val="24"/>
          <w:szCs w:val="24"/>
          <w:lang w:eastAsia="pl-PL"/>
        </w:rPr>
        <w:t>marzec</w:t>
      </w:r>
      <w:r w:rsidR="00D953D0" w:rsidRPr="003A340A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– </w:t>
      </w:r>
      <w:r w:rsidR="00B205BE">
        <w:rPr>
          <w:rFonts w:ascii="Arial" w:eastAsia="Times New Roman" w:hAnsi="Arial" w:cs="Arial"/>
          <w:kern w:val="0"/>
          <w:sz w:val="24"/>
          <w:szCs w:val="24"/>
          <w:lang w:eastAsia="pl-PL"/>
        </w:rPr>
        <w:t>grudzień</w:t>
      </w:r>
      <w:r w:rsidR="00D953D0" w:rsidRPr="003A340A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202</w:t>
      </w:r>
      <w:r w:rsidR="003D3B20"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D953D0" w:rsidRPr="003A340A">
        <w:rPr>
          <w:rFonts w:ascii="Arial" w:eastAsia="Times New Roman" w:hAnsi="Arial" w:cs="Arial"/>
          <w:kern w:val="0"/>
          <w:sz w:val="24"/>
          <w:szCs w:val="24"/>
          <w:lang w:eastAsia="pl-PL"/>
        </w:rPr>
        <w:t>r. Szczegółowa data do ustalenia w terminie późniejszym (najpóźniej 5 dni przed spotkaniem Zamawiający poinformuje Wykonawcę o planowanym terminie).</w:t>
      </w:r>
    </w:p>
    <w:p w14:paraId="35C9A8CC" w14:textId="0948270A" w:rsidR="00EC6A7D" w:rsidRPr="003A340A" w:rsidRDefault="00EC6A7D" w:rsidP="00F53BA4">
      <w:pPr>
        <w:pStyle w:val="Akapitzlist"/>
        <w:numPr>
          <w:ilvl w:val="0"/>
          <w:numId w:val="1"/>
        </w:numPr>
        <w:tabs>
          <w:tab w:val="clear" w:pos="0"/>
          <w:tab w:val="left" w:pos="284"/>
        </w:tabs>
        <w:suppressAutoHyphens/>
        <w:autoSpaceDN w:val="0"/>
        <w:spacing w:after="0" w:line="360" w:lineRule="auto"/>
        <w:ind w:left="0" w:firstLine="0"/>
        <w:contextualSpacing w:val="0"/>
        <w:rPr>
          <w:rFonts w:ascii="Arial Narrow" w:hAnsi="Arial Narrow" w:cs="Arial Narrow"/>
          <w:b/>
          <w:bCs/>
        </w:rPr>
      </w:pPr>
      <w:r w:rsidRPr="003A340A">
        <w:rPr>
          <w:rFonts w:ascii="Arial" w:hAnsi="Arial" w:cs="Arial"/>
          <w:b/>
          <w:bCs/>
          <w:sz w:val="24"/>
          <w:szCs w:val="24"/>
        </w:rPr>
        <w:t>Miejsce⃰ :</w:t>
      </w:r>
      <w:r w:rsidRPr="003A340A">
        <w:rPr>
          <w:rFonts w:ascii="Arial Narrow" w:hAnsi="Arial Narrow" w:cs="Arial Narrow"/>
          <w:b/>
          <w:bCs/>
        </w:rPr>
        <w:t xml:space="preserve"> </w:t>
      </w:r>
      <w:r w:rsidR="00D953D0" w:rsidRPr="003A340A">
        <w:rPr>
          <w:rFonts w:ascii="Arial Narrow" w:hAnsi="Arial Narrow" w:cs="Arial Narrow"/>
          <w:b/>
          <w:bCs/>
        </w:rPr>
        <w:t>……………………………………………</w:t>
      </w:r>
    </w:p>
    <w:p w14:paraId="4DED5A62" w14:textId="2FBD3D92" w:rsidR="00EC6A7D" w:rsidRPr="003A340A" w:rsidRDefault="00EC6A7D" w:rsidP="00EC6A7D">
      <w:pPr>
        <w:pStyle w:val="Akapitzlist"/>
        <w:tabs>
          <w:tab w:val="left" w:pos="284"/>
        </w:tabs>
        <w:suppressAutoHyphens/>
        <w:autoSpaceDN w:val="0"/>
        <w:spacing w:after="0" w:line="360" w:lineRule="auto"/>
        <w:ind w:left="0"/>
        <w:contextualSpacing w:val="0"/>
        <w:rPr>
          <w:rFonts w:ascii="Arial Narrow" w:hAnsi="Arial Narrow" w:cs="Arial Narrow"/>
        </w:rPr>
      </w:pPr>
      <w:r w:rsidRPr="003A340A">
        <w:rPr>
          <w:rFonts w:ascii="Arial" w:hAnsi="Arial" w:cs="Arial"/>
          <w:sz w:val="24"/>
          <w:szCs w:val="24"/>
        </w:rPr>
        <w:t>⃰ proszę wskazać adres sali szkoleniowej</w:t>
      </w:r>
    </w:p>
    <w:p w14:paraId="421FB8AD" w14:textId="77777777" w:rsidR="00EC6A7D" w:rsidRPr="008C24E7" w:rsidRDefault="00EC6A7D" w:rsidP="00EC6A7D">
      <w:pPr>
        <w:pStyle w:val="Akapitzlist"/>
        <w:tabs>
          <w:tab w:val="left" w:pos="284"/>
        </w:tabs>
        <w:suppressAutoHyphens/>
        <w:autoSpaceDN w:val="0"/>
        <w:spacing w:after="0" w:line="360" w:lineRule="auto"/>
        <w:ind w:left="0"/>
        <w:contextualSpacing w:val="0"/>
        <w:rPr>
          <w:rFonts w:ascii="Arial Narrow" w:hAnsi="Arial Narrow" w:cs="Arial Narrow"/>
          <w:b/>
          <w:bCs/>
          <w:highlight w:val="yellow"/>
        </w:rPr>
      </w:pPr>
    </w:p>
    <w:p w14:paraId="49C6FE2B" w14:textId="2293A798" w:rsidR="002E5D66" w:rsidRPr="00D953D0" w:rsidRDefault="002E5D66" w:rsidP="00F53BA4">
      <w:pPr>
        <w:numPr>
          <w:ilvl w:val="0"/>
          <w:numId w:val="1"/>
        </w:numPr>
        <w:tabs>
          <w:tab w:val="left" w:pos="284"/>
          <w:tab w:val="left" w:pos="5812"/>
        </w:tabs>
        <w:suppressAutoHyphens w:val="0"/>
        <w:autoSpaceDN w:val="0"/>
        <w:spacing w:after="0" w:line="360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D953D0">
        <w:rPr>
          <w:rFonts w:ascii="Arial" w:hAnsi="Arial" w:cs="Arial"/>
          <w:sz w:val="24"/>
          <w:szCs w:val="24"/>
        </w:rPr>
        <w:t>Oświadczam/y, że zawarte w „zapytaniu ofertowym” warunki umowy akceptuję i zobowiązuję się, w przypadku przyjęcia mojej oferty, do zawarcia umowy na w/w warunkach*(jeśli przygotowany był projekt umowy).</w:t>
      </w:r>
    </w:p>
    <w:p w14:paraId="72118F49" w14:textId="77777777" w:rsidR="002E5D66" w:rsidRPr="00D953D0" w:rsidRDefault="002E5D66" w:rsidP="00F53BA4">
      <w:pPr>
        <w:numPr>
          <w:ilvl w:val="0"/>
          <w:numId w:val="1"/>
        </w:numPr>
        <w:tabs>
          <w:tab w:val="left" w:pos="284"/>
          <w:tab w:val="left" w:pos="5812"/>
        </w:tabs>
        <w:suppressAutoHyphens w:val="0"/>
        <w:autoSpaceDN w:val="0"/>
        <w:spacing w:after="0" w:line="360" w:lineRule="auto"/>
        <w:ind w:left="0" w:firstLine="0"/>
        <w:rPr>
          <w:rFonts w:ascii="Arial" w:hAnsi="Arial" w:cs="Arial"/>
          <w:sz w:val="24"/>
          <w:szCs w:val="24"/>
        </w:rPr>
      </w:pPr>
      <w:r w:rsidRPr="00D953D0">
        <w:rPr>
          <w:rFonts w:ascii="Arial" w:hAnsi="Arial" w:cs="Arial"/>
          <w:b/>
          <w:bCs/>
          <w:sz w:val="24"/>
          <w:szCs w:val="24"/>
        </w:rPr>
        <w:t>Oświadczam, że jestem/nie jestem* podmiotem ekonomii społecznej</w:t>
      </w:r>
    </w:p>
    <w:p w14:paraId="7A008E38" w14:textId="300E4FE0" w:rsidR="002E5D66" w:rsidRPr="00D953D0" w:rsidRDefault="002E5D66" w:rsidP="00D953D0">
      <w:pPr>
        <w:tabs>
          <w:tab w:val="left" w:pos="284"/>
          <w:tab w:val="left" w:pos="5812"/>
        </w:tabs>
        <w:suppressAutoHyphens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D953D0">
        <w:rPr>
          <w:rFonts w:ascii="Arial" w:hAnsi="Arial" w:cs="Arial"/>
          <w:b/>
          <w:bCs/>
          <w:sz w:val="24"/>
          <w:szCs w:val="24"/>
        </w:rPr>
        <w:t>*</w:t>
      </w:r>
      <w:r w:rsidRPr="00D953D0">
        <w:rPr>
          <w:rFonts w:ascii="Arial" w:hAnsi="Arial" w:cs="Arial"/>
          <w:sz w:val="24"/>
          <w:szCs w:val="24"/>
        </w:rPr>
        <w:t>niepotrzebne skreślić</w:t>
      </w:r>
    </w:p>
    <w:p w14:paraId="025D032B" w14:textId="77777777" w:rsidR="002E5D66" w:rsidRPr="00D953D0" w:rsidRDefault="002E5D66" w:rsidP="002E5D66">
      <w:pPr>
        <w:tabs>
          <w:tab w:val="left" w:pos="284"/>
          <w:tab w:val="left" w:pos="5812"/>
        </w:tabs>
        <w:suppressAutoHyphens w:val="0"/>
        <w:jc w:val="both"/>
        <w:rPr>
          <w:rFonts w:ascii="Arial Narrow" w:hAnsi="Arial Narrow" w:cs="Arial Narrow"/>
        </w:rPr>
      </w:pPr>
    </w:p>
    <w:p w14:paraId="454F2FCF" w14:textId="6DAD8022" w:rsidR="002E5D66" w:rsidRPr="00D953D0" w:rsidRDefault="002E5D66" w:rsidP="002E5D66">
      <w:pPr>
        <w:tabs>
          <w:tab w:val="left" w:pos="0"/>
        </w:tabs>
        <w:jc w:val="both"/>
        <w:rPr>
          <w:rFonts w:ascii="Arial Narrow" w:hAnsi="Arial Narrow" w:cs="Arial Narrow"/>
        </w:rPr>
      </w:pPr>
      <w:r w:rsidRPr="00D953D0">
        <w:rPr>
          <w:rFonts w:ascii="Arial Narrow" w:hAnsi="Arial Narrow" w:cs="Arial Narrow"/>
        </w:rPr>
        <w:tab/>
      </w:r>
      <w:r w:rsidRPr="00D953D0">
        <w:rPr>
          <w:rFonts w:ascii="Arial Narrow" w:hAnsi="Arial Narrow" w:cs="Arial Narrow"/>
        </w:rPr>
        <w:tab/>
      </w:r>
      <w:r w:rsidRPr="00D953D0">
        <w:rPr>
          <w:rFonts w:ascii="Arial Narrow" w:hAnsi="Arial Narrow" w:cs="Arial Narrow"/>
        </w:rPr>
        <w:tab/>
      </w:r>
      <w:r w:rsidRPr="00D953D0">
        <w:rPr>
          <w:rFonts w:ascii="Arial Narrow" w:hAnsi="Arial Narrow" w:cs="Arial Narrow"/>
        </w:rPr>
        <w:tab/>
      </w:r>
      <w:r w:rsidRPr="00D953D0">
        <w:rPr>
          <w:rFonts w:ascii="Arial Narrow" w:hAnsi="Arial Narrow" w:cs="Arial Narrow"/>
        </w:rPr>
        <w:tab/>
      </w:r>
      <w:r w:rsidRPr="00D953D0">
        <w:rPr>
          <w:rFonts w:ascii="Arial Narrow" w:hAnsi="Arial Narrow" w:cs="Arial Narrow"/>
        </w:rPr>
        <w:tab/>
      </w:r>
      <w:r w:rsidRPr="00D953D0">
        <w:rPr>
          <w:rFonts w:ascii="Arial Narrow" w:hAnsi="Arial Narrow" w:cs="Arial Narrow"/>
        </w:rPr>
        <w:tab/>
        <w:t>….…………………………………………..</w:t>
      </w:r>
    </w:p>
    <w:p w14:paraId="09E9F1F8" w14:textId="69AD938C" w:rsidR="002E5D66" w:rsidRPr="002E5D66" w:rsidRDefault="002E5D66" w:rsidP="002E5D66">
      <w:p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D953D0">
        <w:rPr>
          <w:rFonts w:ascii="Arial Narrow" w:hAnsi="Arial Narrow" w:cs="Arial Narrow"/>
        </w:rPr>
        <w:tab/>
      </w:r>
      <w:r w:rsidRPr="00D953D0">
        <w:rPr>
          <w:rFonts w:ascii="Arial Narrow" w:hAnsi="Arial Narrow" w:cs="Arial Narrow"/>
        </w:rPr>
        <w:tab/>
      </w:r>
      <w:r w:rsidRPr="00D953D0">
        <w:rPr>
          <w:rFonts w:ascii="Arial Narrow" w:hAnsi="Arial Narrow" w:cs="Arial Narrow"/>
        </w:rPr>
        <w:tab/>
      </w:r>
      <w:r w:rsidRPr="00D953D0">
        <w:rPr>
          <w:rFonts w:ascii="Arial Narrow" w:hAnsi="Arial Narrow" w:cs="Arial Narrow"/>
        </w:rPr>
        <w:tab/>
      </w:r>
      <w:r w:rsidRPr="00D953D0">
        <w:rPr>
          <w:rFonts w:ascii="Arial Narrow" w:hAnsi="Arial Narrow" w:cs="Arial Narrow"/>
        </w:rPr>
        <w:tab/>
      </w:r>
      <w:r w:rsidRPr="00D953D0">
        <w:rPr>
          <w:rFonts w:ascii="Arial Narrow" w:hAnsi="Arial Narrow" w:cs="Arial Narrow"/>
        </w:rPr>
        <w:tab/>
      </w:r>
      <w:r w:rsidRPr="00D953D0">
        <w:rPr>
          <w:rFonts w:ascii="Arial Narrow" w:hAnsi="Arial Narrow" w:cs="Arial Narrow"/>
        </w:rPr>
        <w:tab/>
      </w:r>
      <w:r w:rsidRPr="00D953D0">
        <w:rPr>
          <w:rFonts w:ascii="Arial" w:hAnsi="Arial" w:cs="Arial"/>
          <w:sz w:val="24"/>
          <w:szCs w:val="24"/>
        </w:rPr>
        <w:t>(data, podpis i pieczęć wykonawcy)</w:t>
      </w:r>
    </w:p>
    <w:p w14:paraId="6EF4726F" w14:textId="77777777" w:rsidR="002E5D66" w:rsidRDefault="002E5D66" w:rsidP="002E5D66">
      <w:pPr>
        <w:tabs>
          <w:tab w:val="left" w:pos="567"/>
        </w:tabs>
        <w:spacing w:line="360" w:lineRule="auto"/>
        <w:jc w:val="both"/>
        <w:rPr>
          <w:rFonts w:ascii="Arial Narrow" w:eastAsia="Arial Unicode MS" w:hAnsi="Arial Narrow" w:cs="Arial Narrow"/>
          <w:kern w:val="0"/>
          <w:lang w:eastAsia="ar-SA"/>
        </w:rPr>
      </w:pPr>
    </w:p>
    <w:p w14:paraId="4C07064A" w14:textId="1663FA64" w:rsidR="006A1852" w:rsidRPr="00F93B4C" w:rsidRDefault="006A1852" w:rsidP="00D24417">
      <w:pPr>
        <w:pStyle w:val="Akapitzlist"/>
        <w:tabs>
          <w:tab w:val="left" w:pos="284"/>
        </w:tabs>
        <w:spacing w:line="360" w:lineRule="auto"/>
        <w:ind w:left="0"/>
        <w:rPr>
          <w:rFonts w:ascii="Arial" w:hAnsi="Arial" w:cs="Arial"/>
          <w:sz w:val="24"/>
          <w:szCs w:val="24"/>
        </w:rPr>
      </w:pPr>
    </w:p>
    <w:sectPr w:rsidR="006A1852" w:rsidRPr="00F93B4C" w:rsidSect="006F2A88">
      <w:headerReference w:type="default" r:id="rId7"/>
      <w:footerReference w:type="default" r:id="rId8"/>
      <w:pgSz w:w="11906" w:h="16838"/>
      <w:pgMar w:top="1821" w:right="1417" w:bottom="1417" w:left="1417" w:header="708" w:footer="5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C54ED" w14:textId="77777777" w:rsidR="00CA2C0A" w:rsidRDefault="00CA2C0A" w:rsidP="006A1852">
      <w:pPr>
        <w:spacing w:after="0" w:line="240" w:lineRule="auto"/>
      </w:pPr>
      <w:r>
        <w:separator/>
      </w:r>
    </w:p>
  </w:endnote>
  <w:endnote w:type="continuationSeparator" w:id="0">
    <w:p w14:paraId="0451150E" w14:textId="77777777" w:rsidR="00CA2C0A" w:rsidRDefault="00CA2C0A" w:rsidP="006A1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ED89" w14:textId="63C600BF" w:rsidR="006A1852" w:rsidRPr="006A1852" w:rsidRDefault="00CC386C" w:rsidP="006A1852">
    <w:pPr>
      <w:pStyle w:val="Default"/>
      <w:rPr>
        <w:rFonts w:asciiTheme="minorHAnsi" w:hAnsiTheme="minorHAnsi" w:cstheme="minorHAnsi"/>
        <w:sz w:val="20"/>
        <w:szCs w:val="20"/>
      </w:rPr>
    </w:pPr>
    <w:r w:rsidRPr="006A1852">
      <w:rPr>
        <w:noProof/>
      </w:rPr>
      <w:drawing>
        <wp:inline distT="0" distB="0" distL="0" distR="0" wp14:anchorId="3E177EEC" wp14:editId="6F448D17">
          <wp:extent cx="5760720" cy="786765"/>
          <wp:effectExtent l="0" t="0" r="0" b="0"/>
          <wp:docPr id="964725213" name="Obraz 9647252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6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9236B" w14:textId="77777777" w:rsidR="00CA2C0A" w:rsidRDefault="00CA2C0A" w:rsidP="006A1852">
      <w:pPr>
        <w:spacing w:after="0" w:line="240" w:lineRule="auto"/>
      </w:pPr>
      <w:r>
        <w:separator/>
      </w:r>
    </w:p>
  </w:footnote>
  <w:footnote w:type="continuationSeparator" w:id="0">
    <w:p w14:paraId="32311151" w14:textId="77777777" w:rsidR="00CA2C0A" w:rsidRDefault="00CA2C0A" w:rsidP="006A1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2C7E8" w14:textId="5957F80B" w:rsidR="006A1852" w:rsidRDefault="001330A9">
    <w:pPr>
      <w:pStyle w:val="Nagwek"/>
    </w:pPr>
    <w:r w:rsidRPr="00DA7EEE">
      <w:rPr>
        <w:rFonts w:cstheme="minorHAnsi"/>
        <w:noProof/>
        <w:sz w:val="24"/>
        <w:szCs w:val="24"/>
      </w:rPr>
      <w:drawing>
        <wp:anchor distT="0" distB="0" distL="114935" distR="114935" simplePos="0" relativeHeight="251659264" behindDoc="0" locked="0" layoutInCell="1" allowOverlap="1" wp14:anchorId="1DA1DC52" wp14:editId="1ED39A3C">
          <wp:simplePos x="0" y="0"/>
          <wp:positionH relativeFrom="margin">
            <wp:align>right</wp:align>
          </wp:positionH>
          <wp:positionV relativeFrom="paragraph">
            <wp:posOffset>-15240</wp:posOffset>
          </wp:positionV>
          <wp:extent cx="1454150" cy="537845"/>
          <wp:effectExtent l="0" t="0" r="0" b="0"/>
          <wp:wrapNone/>
          <wp:docPr id="1151783973" name="Obraz 11517839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150" cy="53784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0D8CE39D" wp14:editId="33478688">
          <wp:simplePos x="0" y="0"/>
          <wp:positionH relativeFrom="margin">
            <wp:align>center</wp:align>
          </wp:positionH>
          <wp:positionV relativeFrom="page">
            <wp:posOffset>333375</wp:posOffset>
          </wp:positionV>
          <wp:extent cx="1466850" cy="733425"/>
          <wp:effectExtent l="0" t="0" r="0" b="0"/>
          <wp:wrapTight wrapText="bothSides">
            <wp:wrapPolygon edited="0">
              <wp:start x="7574" y="1683"/>
              <wp:lineTo x="2805" y="6171"/>
              <wp:lineTo x="2525" y="11782"/>
              <wp:lineTo x="3927" y="11782"/>
              <wp:lineTo x="3927" y="14587"/>
              <wp:lineTo x="5891" y="17953"/>
              <wp:lineTo x="7855" y="19075"/>
              <wp:lineTo x="13465" y="19075"/>
              <wp:lineTo x="18514" y="12904"/>
              <wp:lineTo x="19075" y="7855"/>
              <wp:lineTo x="16831" y="3927"/>
              <wp:lineTo x="12904" y="1683"/>
              <wp:lineTo x="7574" y="1683"/>
            </wp:wrapPolygon>
          </wp:wrapTight>
          <wp:docPr id="769169542" name="Obraz 7691695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noProof/>
        <w:sz w:val="24"/>
        <w:szCs w:val="24"/>
      </w:rPr>
      <w:drawing>
        <wp:anchor distT="0" distB="0" distL="114935" distR="114935" simplePos="0" relativeHeight="251660288" behindDoc="0" locked="0" layoutInCell="1" allowOverlap="1" wp14:anchorId="1F2E90D2" wp14:editId="3DF92E62">
          <wp:simplePos x="0" y="0"/>
          <wp:positionH relativeFrom="margin">
            <wp:posOffset>-158750</wp:posOffset>
          </wp:positionH>
          <wp:positionV relativeFrom="paragraph">
            <wp:posOffset>33655</wp:posOffset>
          </wp:positionV>
          <wp:extent cx="1630697" cy="491319"/>
          <wp:effectExtent l="0" t="0" r="7620" b="4445"/>
          <wp:wrapNone/>
          <wp:docPr id="1411071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97" cy="491319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410359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B"/>
    <w:multiLevelType w:val="multilevel"/>
    <w:tmpl w:val="0000000B"/>
    <w:name w:val="WW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C"/>
    <w:multiLevelType w:val="multilevel"/>
    <w:tmpl w:val="ADD8E606"/>
    <w:name w:val="WWNum1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D"/>
    <w:multiLevelType w:val="multilevel"/>
    <w:tmpl w:val="0000000D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0"/>
    <w:multiLevelType w:val="multilevel"/>
    <w:tmpl w:val="00000010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8"/>
    <w:multiLevelType w:val="multilevel"/>
    <w:tmpl w:val="52B08B86"/>
    <w:name w:val="WW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 w16cid:durableId="731737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AzsjAzMTMyMzQxMDFR0lEKTi0uzszPAykwrAUA8y2XOywAAAA="/>
  </w:docVars>
  <w:rsids>
    <w:rsidRoot w:val="001C08EC"/>
    <w:rsid w:val="0002059B"/>
    <w:rsid w:val="000233F0"/>
    <w:rsid w:val="00042716"/>
    <w:rsid w:val="00046417"/>
    <w:rsid w:val="00071FA5"/>
    <w:rsid w:val="000C0528"/>
    <w:rsid w:val="000C78DE"/>
    <w:rsid w:val="000E73F3"/>
    <w:rsid w:val="000F5676"/>
    <w:rsid w:val="001069DA"/>
    <w:rsid w:val="00112455"/>
    <w:rsid w:val="00125F40"/>
    <w:rsid w:val="001330A9"/>
    <w:rsid w:val="00175DEB"/>
    <w:rsid w:val="001B4508"/>
    <w:rsid w:val="001C08EC"/>
    <w:rsid w:val="001E0EB2"/>
    <w:rsid w:val="001F4481"/>
    <w:rsid w:val="002726FC"/>
    <w:rsid w:val="002B5D3E"/>
    <w:rsid w:val="002E5A1E"/>
    <w:rsid w:val="002E5D66"/>
    <w:rsid w:val="00304207"/>
    <w:rsid w:val="00343D23"/>
    <w:rsid w:val="00373CF1"/>
    <w:rsid w:val="003A340A"/>
    <w:rsid w:val="003B6F39"/>
    <w:rsid w:val="003C16D4"/>
    <w:rsid w:val="003D3B20"/>
    <w:rsid w:val="00422291"/>
    <w:rsid w:val="00445F12"/>
    <w:rsid w:val="004B2DEE"/>
    <w:rsid w:val="004C2660"/>
    <w:rsid w:val="004D0875"/>
    <w:rsid w:val="004E42D8"/>
    <w:rsid w:val="005862FE"/>
    <w:rsid w:val="00587B95"/>
    <w:rsid w:val="00591B76"/>
    <w:rsid w:val="005A0EDE"/>
    <w:rsid w:val="005B43FB"/>
    <w:rsid w:val="005D03ED"/>
    <w:rsid w:val="005D2E53"/>
    <w:rsid w:val="00624A44"/>
    <w:rsid w:val="00672A83"/>
    <w:rsid w:val="006A1852"/>
    <w:rsid w:val="006F2A88"/>
    <w:rsid w:val="006F4685"/>
    <w:rsid w:val="006F7592"/>
    <w:rsid w:val="007074BB"/>
    <w:rsid w:val="00734E57"/>
    <w:rsid w:val="00743E18"/>
    <w:rsid w:val="00745057"/>
    <w:rsid w:val="0074723C"/>
    <w:rsid w:val="007756E6"/>
    <w:rsid w:val="007E5974"/>
    <w:rsid w:val="007F3EF5"/>
    <w:rsid w:val="0082563B"/>
    <w:rsid w:val="00837C3F"/>
    <w:rsid w:val="008C24E7"/>
    <w:rsid w:val="008D67FA"/>
    <w:rsid w:val="00913B7B"/>
    <w:rsid w:val="00951028"/>
    <w:rsid w:val="009740E7"/>
    <w:rsid w:val="00977A31"/>
    <w:rsid w:val="00981E83"/>
    <w:rsid w:val="009A46B9"/>
    <w:rsid w:val="009C26A1"/>
    <w:rsid w:val="009C5A75"/>
    <w:rsid w:val="00A72061"/>
    <w:rsid w:val="00AD3F2A"/>
    <w:rsid w:val="00AF1A0A"/>
    <w:rsid w:val="00B04782"/>
    <w:rsid w:val="00B205BE"/>
    <w:rsid w:val="00B36C4F"/>
    <w:rsid w:val="00B44563"/>
    <w:rsid w:val="00B5112F"/>
    <w:rsid w:val="00BB18C0"/>
    <w:rsid w:val="00BC7078"/>
    <w:rsid w:val="00BF5806"/>
    <w:rsid w:val="00C11944"/>
    <w:rsid w:val="00C119AD"/>
    <w:rsid w:val="00C50ECF"/>
    <w:rsid w:val="00C54C92"/>
    <w:rsid w:val="00C7070B"/>
    <w:rsid w:val="00C72813"/>
    <w:rsid w:val="00CA2C0A"/>
    <w:rsid w:val="00CB5090"/>
    <w:rsid w:val="00CC386C"/>
    <w:rsid w:val="00D24417"/>
    <w:rsid w:val="00D635EF"/>
    <w:rsid w:val="00D67624"/>
    <w:rsid w:val="00D705D2"/>
    <w:rsid w:val="00D953D0"/>
    <w:rsid w:val="00DE7DC6"/>
    <w:rsid w:val="00EA2C15"/>
    <w:rsid w:val="00EA3B63"/>
    <w:rsid w:val="00EB76C1"/>
    <w:rsid w:val="00EC6A7D"/>
    <w:rsid w:val="00F3154F"/>
    <w:rsid w:val="00F53BA4"/>
    <w:rsid w:val="00F93B4C"/>
    <w:rsid w:val="00FC0E19"/>
    <w:rsid w:val="00FD2A13"/>
    <w:rsid w:val="00FF6BFC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6D0EB"/>
  <w15:chartTrackingRefBased/>
  <w15:docId w15:val="{D147F78A-0824-463B-9FBA-0813AC2E3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660"/>
    <w:pPr>
      <w:suppressAutoHyphens/>
      <w:spacing w:after="200" w:line="276" w:lineRule="auto"/>
    </w:pPr>
    <w:rPr>
      <w:rFonts w:ascii="Calibri" w:eastAsia="SimSun" w:hAnsi="Calibri" w:cs="Calibri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1852"/>
    <w:pPr>
      <w:keepNext/>
      <w:keepLines/>
      <w:suppressAutoHyphens w:val="0"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link w:val="Nagwek3Znak"/>
    <w:uiPriority w:val="9"/>
    <w:qFormat/>
    <w:rsid w:val="001F4481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71F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1FA5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1F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1F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1FA5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F4481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lp1,List Paragraph2,Bullet Number,Body MS Bullet,List Paragraph1,ISCG Numerowanie"/>
    <w:basedOn w:val="Normalny"/>
    <w:link w:val="AkapitzlistZnak"/>
    <w:uiPriority w:val="34"/>
    <w:qFormat/>
    <w:rsid w:val="003C16D4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6A18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A1852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A1852"/>
  </w:style>
  <w:style w:type="paragraph" w:styleId="Stopka">
    <w:name w:val="footer"/>
    <w:basedOn w:val="Normalny"/>
    <w:link w:val="StopkaZnak"/>
    <w:uiPriority w:val="99"/>
    <w:unhideWhenUsed/>
    <w:rsid w:val="006A1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852"/>
  </w:style>
  <w:style w:type="paragraph" w:customStyle="1" w:styleId="Default">
    <w:name w:val="Default"/>
    <w:rsid w:val="006A18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lp1 Znak,List Paragraph2 Znak"/>
    <w:link w:val="Akapitzlist"/>
    <w:qFormat/>
    <w:locked/>
    <w:rsid w:val="004C2660"/>
  </w:style>
  <w:style w:type="paragraph" w:styleId="Tekstblokowy">
    <w:name w:val="Block Text"/>
    <w:basedOn w:val="Normalny"/>
    <w:unhideWhenUsed/>
    <w:rsid w:val="00B5112F"/>
    <w:pPr>
      <w:suppressAutoHyphens w:val="0"/>
      <w:spacing w:after="0"/>
      <w:ind w:left="426" w:right="-648" w:hanging="181"/>
    </w:pPr>
    <w:rPr>
      <w:rFonts w:ascii="Arial Narrow" w:eastAsia="Times New Roman" w:hAnsi="Arial Narrow" w:cs="Times New Roman"/>
      <w:kern w:val="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5112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11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a.krzaczkowska</dc:creator>
  <cp:keywords/>
  <dc:description/>
  <cp:lastModifiedBy>a.ciszewska</cp:lastModifiedBy>
  <cp:revision>17</cp:revision>
  <cp:lastPrinted>2023-10-12T12:38:00Z</cp:lastPrinted>
  <dcterms:created xsi:type="dcterms:W3CDTF">2023-09-12T10:28:00Z</dcterms:created>
  <dcterms:modified xsi:type="dcterms:W3CDTF">2026-01-08T07:35:00Z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7bac0533c9689bda948d8f95a13439ee1c16df22feae86c80ae3aa8a56e04a71</vt:lpwstr>
  </property>
</Properties>
</file>